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378" w:rsidRPr="00B901A1" w:rsidRDefault="00B901A1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52"/>
          <w:szCs w:val="52"/>
        </w:rPr>
      </w:pPr>
      <w:r w:rsidRPr="00B901A1">
        <w:rPr>
          <w:rFonts w:ascii="黑体" w:eastAsia="黑体" w:hAnsi="黑体" w:cs="黑体" w:hint="eastAsia"/>
          <w:bCs/>
          <w:spacing w:val="1"/>
          <w:sz w:val="52"/>
          <w:szCs w:val="52"/>
        </w:rPr>
        <w:t>一等奖</w:t>
      </w:r>
      <w:r>
        <w:rPr>
          <w:rFonts w:ascii="黑体" w:eastAsia="黑体" w:hAnsi="黑体" w:cs="黑体" w:hint="eastAsia"/>
          <w:bCs/>
          <w:spacing w:val="1"/>
          <w:sz w:val="52"/>
          <w:szCs w:val="52"/>
        </w:rPr>
        <w:t>（10所学校）</w:t>
      </w: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/>
          <w:bCs/>
          <w:spacing w:val="1"/>
          <w:sz w:val="22"/>
        </w:rPr>
        <w:t>江门市新会区崖门镇黄冲小学</w:t>
      </w: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 xml:space="preserve">      </w:t>
      </w:r>
      <w:r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B901A1">
        <w:rPr>
          <w:rFonts w:ascii="黑体" w:eastAsia="黑体" w:hAnsi="黑体" w:cs="黑体" w:hint="eastAsia"/>
          <w:bCs/>
          <w:spacing w:val="1"/>
          <w:sz w:val="22"/>
        </w:rPr>
        <w:t>：黄社畅 黄淑珍 杨燕亮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陈宇轩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黄耀锋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陈昊辉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甄钰楹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黄健华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陈思翊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陈琪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黄晓晴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李曼莹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罗小娅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钟雨欣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冯佳琪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何文祺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李昕阳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聂子情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杨雯萱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张靖怡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蓝悦洋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张诗甜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黄咏怡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黄琬芝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杨秀雯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黄浩铭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李婧瑜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罗楷瑞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陈煜轩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林承熙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陈婧予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江建宏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乔瀚涛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王毅晨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杨芷柔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汤锦都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谭惟译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陈琳琳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李昊炀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陈荣铿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黄坚权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梁城玮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黎启航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彭锐泽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黄健琳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梁诺菲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陈鸿俊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黎启帆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</w:tbl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/>
          <w:spacing w:val="1"/>
          <w:sz w:val="44"/>
          <w:szCs w:val="44"/>
        </w:rPr>
      </w:pP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/>
          <w:spacing w:val="1"/>
          <w:sz w:val="44"/>
          <w:szCs w:val="44"/>
        </w:rPr>
      </w:pP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/>
          <w:spacing w:val="1"/>
          <w:sz w:val="44"/>
          <w:szCs w:val="44"/>
        </w:rPr>
      </w:pPr>
    </w:p>
    <w:p w:rsidR="00B901A1" w:rsidRPr="00B901A1" w:rsidRDefault="00B901A1" w:rsidP="00B901A1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/>
          <w:spacing w:val="1"/>
          <w:sz w:val="44"/>
          <w:szCs w:val="44"/>
        </w:rPr>
      </w:pP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/>
          <w:bCs/>
          <w:spacing w:val="1"/>
          <w:sz w:val="22"/>
        </w:rPr>
        <w:t>江门市新会东区学校</w:t>
      </w: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 xml:space="preserve">    </w:t>
      </w:r>
      <w:r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B901A1">
        <w:rPr>
          <w:rFonts w:ascii="黑体" w:eastAsia="黑体" w:hAnsi="黑体" w:cs="黑体" w:hint="eastAsia"/>
          <w:bCs/>
          <w:spacing w:val="1"/>
          <w:sz w:val="22"/>
        </w:rPr>
        <w:t>：黄土铨 杨镇盛 许少文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袁家睿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陈嘉琪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张子瑶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李雪菲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张艺瑶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陈诗晴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张皓铭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朱柏均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陈苡莜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谭海彬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林家瑜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高嘉怡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林鸿轩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林志翰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hint="eastAsia"/>
                <w:sz w:val="18"/>
                <w:szCs w:val="18"/>
              </w:rPr>
              <w:t>林惠雅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李宛桐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林晓盈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梁铖希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陈钰瑜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何家琪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梁奕洋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庞文盛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陈泓博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陈思涵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刘可昕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孔浩宇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周路航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李嘉泳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曾雅琦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文钧玄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黄芷灵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黄俊雄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陈昊君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李皓君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杨承臻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罗雅君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梁誉娴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游沛珊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马瑞迎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梁殷豪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林浩源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赵浩成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梁梓妍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谭柏俊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梁育铭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梁玮烨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梁浩权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阮振富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林臻轩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李锦祥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李焯轩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林桐宇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吴俊贤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区皓翔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容炜昊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徐浩彬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吴君锐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陈俭锋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胡乐怡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何俊熙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jc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hint="eastAsia"/>
                <w:sz w:val="18"/>
                <w:szCs w:val="18"/>
              </w:rPr>
              <w:t>林逸恒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jc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hint="eastAsia"/>
                <w:sz w:val="18"/>
                <w:szCs w:val="18"/>
              </w:rPr>
              <w:t>赵晓枫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jc w:val="center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B901A1">
              <w:rPr>
                <w:rFonts w:hint="eastAsia"/>
                <w:sz w:val="18"/>
                <w:szCs w:val="18"/>
              </w:rPr>
              <w:t>何志立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</w:p>
        </w:tc>
      </w:tr>
    </w:tbl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spacing w:val="1"/>
          <w:sz w:val="22"/>
        </w:rPr>
      </w:pPr>
      <w:r w:rsidRPr="00B901A1">
        <w:rPr>
          <w:rFonts w:ascii="黑体" w:eastAsia="黑体" w:hAnsi="黑体" w:cs="黑体" w:hint="eastAsia"/>
          <w:spacing w:val="1"/>
          <w:sz w:val="22"/>
        </w:rPr>
        <w:t>运动员：</w:t>
      </w:r>
    </w:p>
    <w:p w:rsidR="00B901A1" w:rsidRDefault="00B901A1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Default="00B901A1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Default="00B901A1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Default="00B901A1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Default="00B901A1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snapToGrid w:val="0"/>
        <w:spacing w:line="360" w:lineRule="auto"/>
        <w:jc w:val="center"/>
        <w:rPr>
          <w:rStyle w:val="NormalCharacter"/>
          <w:rFonts w:ascii="黑体" w:eastAsia="黑体" w:hAnsi="黑体" w:cs="黑体"/>
          <w:bCs/>
          <w:spacing w:val="1"/>
          <w:sz w:val="44"/>
          <w:szCs w:val="44"/>
        </w:rPr>
      </w:pP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/>
          <w:bCs/>
          <w:spacing w:val="1"/>
          <w:sz w:val="22"/>
        </w:rPr>
        <w:t>江门市范罗冈小学</w:t>
      </w: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 xml:space="preserve">    </w:t>
      </w:r>
      <w:r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B901A1">
        <w:rPr>
          <w:rFonts w:ascii="黑体" w:eastAsia="黑体" w:hAnsi="黑体" w:cs="黑体" w:hint="eastAsia"/>
          <w:bCs/>
          <w:spacing w:val="1"/>
          <w:sz w:val="22"/>
        </w:rPr>
        <w:t>：李雁清 李文浩 陈雅丽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B901A1" w:rsidRPr="00B901A1" w:rsidTr="008E5B9F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张浩贤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陈俊宇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钟煜祺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罗悦洋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向司洋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吴虹彰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李思琪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彭渝雯</w:t>
            </w:r>
          </w:p>
        </w:tc>
      </w:tr>
      <w:tr w:rsidR="00B901A1" w:rsidRPr="00B901A1" w:rsidTr="008E5B9F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魏贤晟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麦智钦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毛瑜辰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张培铄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谭玮竣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贾钰馨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梁梓霖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文睿晞</w:t>
            </w:r>
          </w:p>
        </w:tc>
      </w:tr>
      <w:tr w:rsidR="00B901A1" w:rsidRPr="00B901A1" w:rsidTr="008E5B9F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陈东如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梁以暄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伍永钊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陈晞彤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冯安琪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文婉菁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黄铮炜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曹艺灵</w:t>
            </w:r>
          </w:p>
        </w:tc>
      </w:tr>
      <w:tr w:rsidR="00B901A1" w:rsidRPr="00B901A1" w:rsidTr="008E5B9F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莫军浩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李栩莹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吕颖茵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张翔文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周子义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钟钰婷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岑思敏</w:t>
            </w:r>
          </w:p>
        </w:tc>
      </w:tr>
      <w:tr w:rsidR="00B901A1" w:rsidRPr="00B901A1" w:rsidTr="008E5B9F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陈嘉莹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余梓馨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赵孟麟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张卓铖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李乐熙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苏昊然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徐俪嫣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周诗诗</w:t>
            </w:r>
          </w:p>
        </w:tc>
      </w:tr>
      <w:tr w:rsidR="00B901A1" w:rsidRPr="00B901A1" w:rsidTr="008E5B9F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郭键安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关宇轩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吕子祺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宋瑾萱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黄熙雯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梁睿诗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陈泳彤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周馨语</w:t>
            </w:r>
          </w:p>
        </w:tc>
      </w:tr>
      <w:tr w:rsidR="00B901A1" w:rsidRPr="00B901A1" w:rsidTr="008E5B9F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梁梓铭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聂芯仪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李佳湉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黄梦熙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马悦天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马艺珂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区卓衡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8E5B9F">
            <w:pPr>
              <w:rPr>
                <w:rFonts w:ascii="宋体" w:hAnsi="宋体" w:cs="宋体"/>
                <w:sz w:val="16"/>
                <w:szCs w:val="16"/>
              </w:rPr>
            </w:pPr>
          </w:p>
        </w:tc>
      </w:tr>
    </w:tbl>
    <w:p w:rsidR="00B901A1" w:rsidRPr="00B901A1" w:rsidRDefault="00B901A1" w:rsidP="00B901A1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22"/>
        </w:rPr>
      </w:pPr>
      <w:r w:rsidRPr="00B901A1"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  <w:t>运动员：</w:t>
      </w:r>
    </w:p>
    <w:p w:rsidR="00B901A1" w:rsidRPr="00B901A1" w:rsidRDefault="00B901A1" w:rsidP="00B901A1">
      <w:pPr>
        <w:snapToGrid w:val="0"/>
        <w:spacing w:line="360" w:lineRule="auto"/>
        <w:jc w:val="center"/>
        <w:rPr>
          <w:rStyle w:val="NormalCharacter"/>
          <w:rFonts w:ascii="黑体" w:eastAsia="黑体" w:hAnsi="黑体" w:cs="黑体"/>
          <w:bCs/>
          <w:spacing w:val="1"/>
          <w:sz w:val="44"/>
          <w:szCs w:val="44"/>
        </w:rPr>
      </w:pPr>
    </w:p>
    <w:p w:rsidR="00B901A1" w:rsidRPr="00B901A1" w:rsidRDefault="00B901A1" w:rsidP="00B901A1">
      <w:pPr>
        <w:snapToGrid w:val="0"/>
        <w:spacing w:line="360" w:lineRule="auto"/>
        <w:jc w:val="center"/>
        <w:rPr>
          <w:rStyle w:val="NormalCharacter"/>
          <w:rFonts w:ascii="黑体" w:eastAsia="黑体" w:hAnsi="黑体" w:cs="黑体"/>
          <w:bCs/>
          <w:spacing w:val="1"/>
          <w:sz w:val="44"/>
          <w:szCs w:val="44"/>
        </w:rPr>
      </w:pPr>
    </w:p>
    <w:p w:rsidR="00B901A1" w:rsidRPr="00B901A1" w:rsidRDefault="00B901A1" w:rsidP="00B901A1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22"/>
        </w:rPr>
      </w:pPr>
    </w:p>
    <w:p w:rsidR="00B901A1" w:rsidRPr="00B901A1" w:rsidRDefault="00B901A1" w:rsidP="00B901A1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22"/>
        </w:rPr>
      </w:pPr>
    </w:p>
    <w:tbl>
      <w:tblPr>
        <w:tblpPr w:leftFromText="180" w:rightFromText="180" w:vertAnchor="text" w:horzAnchor="page" w:tblpX="2362" w:tblpY="34"/>
        <w:tblOverlap w:val="never"/>
        <w:tblW w:w="8640" w:type="dxa"/>
        <w:tblLayout w:type="fixed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200"/>
        <w:gridCol w:w="960"/>
      </w:tblGrid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7378" w:rsidRPr="00B901A1" w:rsidRDefault="00C67378" w:rsidP="00B901A1">
            <w:pPr>
              <w:widowControl/>
              <w:jc w:val="left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7378" w:rsidRPr="00B901A1" w:rsidRDefault="00C67378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7378" w:rsidRPr="00B901A1" w:rsidRDefault="00C67378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7378" w:rsidRPr="00B901A1" w:rsidRDefault="00C67378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7378" w:rsidRPr="00B901A1" w:rsidRDefault="00C67378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7378" w:rsidRPr="00B901A1" w:rsidRDefault="00C67378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7378" w:rsidRPr="00B901A1" w:rsidRDefault="00C67378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7378" w:rsidRPr="00B901A1" w:rsidRDefault="00C67378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</w:tbl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/>
          <w:bCs/>
          <w:spacing w:val="1"/>
          <w:sz w:val="22"/>
        </w:rPr>
        <w:lastRenderedPageBreak/>
        <w:t>江门市江海区景贤小学</w:t>
      </w: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 xml:space="preserve">  </w:t>
      </w:r>
      <w:r w:rsidR="00B901A1"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B901A1">
        <w:rPr>
          <w:rFonts w:ascii="黑体" w:eastAsia="黑体" w:hAnsi="黑体" w:cs="黑体" w:hint="eastAsia"/>
          <w:bCs/>
          <w:spacing w:val="1"/>
          <w:sz w:val="22"/>
        </w:rPr>
        <w:t>：温志橙 刘俊铸 苏瑞杰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李栋洋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李应锦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谭立恒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夏皓霆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陈宣铭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王国墉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王国城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欧阳廷彦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许文雅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李梓婷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刘颖恩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文昕竹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彭佳颂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李梓婧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邓雪晨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尹馨怡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余聪奇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廖中源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伍汉豪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潘思源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苏钰霖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曹子衡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周树楷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许卓麟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刘雅君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杜依秋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吴嘉玉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黄晓薇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谭芊蕊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徐雅瑜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李雨桐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黄芷涵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王倪雪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王俊书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赵梓杰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付睿贤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易楚航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贾新晋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梁珺皓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刘依洋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王钰婷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李依晴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黄晓桐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王张昊宇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黎思彤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周弘洋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李武广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赵德乐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黄思杰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何国峻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马紫龙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陈翌鑫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马梓谦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谭铖谦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乔有祺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</w:tbl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C67378" w:rsidRPr="00B901A1" w:rsidRDefault="00C67378" w:rsidP="00C67378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/>
          <w:bCs/>
          <w:spacing w:val="1"/>
          <w:sz w:val="22"/>
        </w:rPr>
        <w:t>江门市江海区外海街道麻一佑启学校</w:t>
      </w: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 xml:space="preserve">  </w:t>
      </w:r>
      <w:r w:rsidR="00B901A1"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B901A1">
        <w:rPr>
          <w:rFonts w:ascii="黑体" w:eastAsia="黑体" w:hAnsi="黑体" w:cs="黑体" w:hint="eastAsia"/>
          <w:bCs/>
          <w:spacing w:val="1"/>
          <w:sz w:val="22"/>
        </w:rPr>
        <w:t>：张达成 林小红 杨坚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唐梓墨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杨森桐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吴一晴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覃思雨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林芷萱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李晨意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伍家禧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罗瑜法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廖梓棚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伍家恩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李洁晴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张伟泽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韦羽虹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伍嘉晋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黄恩琪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玉炜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韦梓萱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李卓毅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甘振君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伍嘉正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刘思绮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林俊韬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林靖锟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林佩雯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甘振宏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吴佳敏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梁采妮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覃永祺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廖诗炘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林颖彤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赖梓晴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陈思蓉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黄晨曦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陈安琪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欧子豪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李江信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林家锐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林海辉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罗琦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邓燕彤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何雪铌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杨燕茹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何梓萌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林静敏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李贝炀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彭莎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赖静琳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伍思敏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马秀英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何晨慧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戴月瑶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林文晴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</w:tbl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C67378" w:rsidRPr="00B901A1" w:rsidRDefault="00C67378" w:rsidP="00C67378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Default="00B901A1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/>
          <w:bCs/>
          <w:spacing w:val="1"/>
          <w:sz w:val="22"/>
        </w:rPr>
        <w:t>江门市江海区外海街道中路小学</w:t>
      </w: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 xml:space="preserve">   </w:t>
      </w:r>
      <w:r w:rsidR="00B901A1"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B901A1">
        <w:rPr>
          <w:rFonts w:ascii="黑体" w:eastAsia="黑体" w:hAnsi="黑体" w:cs="黑体" w:hint="eastAsia"/>
          <w:bCs/>
          <w:spacing w:val="1"/>
          <w:sz w:val="22"/>
        </w:rPr>
        <w:t>：叶倩楚</w:t>
      </w:r>
      <w:r w:rsidR="00B901A1" w:rsidRPr="00B901A1">
        <w:rPr>
          <w:rFonts w:ascii="黑体" w:eastAsia="黑体" w:hAnsi="黑体" w:cs="黑体" w:hint="eastAsia"/>
          <w:bCs/>
          <w:spacing w:val="1"/>
          <w:sz w:val="22"/>
        </w:rPr>
        <w:t xml:space="preserve"> </w:t>
      </w:r>
      <w:r w:rsidR="00B901A1" w:rsidRPr="00B901A1">
        <w:rPr>
          <w:rFonts w:hint="eastAsia"/>
        </w:rPr>
        <w:t>吕瑞莹</w:t>
      </w:r>
      <w:r w:rsidR="00B901A1" w:rsidRPr="00B901A1">
        <w:rPr>
          <w:rFonts w:hint="eastAsia"/>
        </w:rPr>
        <w:t xml:space="preserve"> </w:t>
      </w:r>
      <w:r w:rsidR="00B901A1" w:rsidRPr="00B901A1">
        <w:rPr>
          <w:rFonts w:hint="eastAsia"/>
        </w:rPr>
        <w:t>谢伟豪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陈颖茵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张凯晴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黄靖麟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林雨珊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杨俊琦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谭希敏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余泳茵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张妍希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许乐怡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杨采熙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李欣怡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丘锐烽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伍琳琳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潘梓凌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黄焕清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刘依涵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林佳雯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柯柳冰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胡绮恩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陈阳光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庞程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曾香蓉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梁晓蓉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赵子仪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庾梦妮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陈彦甄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王潇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刘蕾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尹刘宸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李妙然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罗梓妍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方子硕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谭朵柔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周禹汐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沈心怡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陈钰淇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刘淑燚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何宛萦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刘琪玉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陈鸿皓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钟俊杰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刘子明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tabs>
                <w:tab w:val="left" w:pos="267"/>
              </w:tabs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王萌萌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right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right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right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right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</w:tbl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B901A1" w:rsidRPr="00B901A1" w:rsidRDefault="00B901A1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/>
          <w:bCs/>
          <w:spacing w:val="1"/>
          <w:sz w:val="22"/>
        </w:rPr>
        <w:lastRenderedPageBreak/>
        <w:t>鹤山市沙坪街道第三小学</w:t>
      </w: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 xml:space="preserve">     </w:t>
      </w:r>
      <w:r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B901A1">
        <w:rPr>
          <w:rFonts w:ascii="黑体" w:eastAsia="黑体" w:hAnsi="黑体" w:cs="黑体" w:hint="eastAsia"/>
          <w:bCs/>
          <w:spacing w:val="1"/>
          <w:sz w:val="22"/>
        </w:rPr>
        <w:t>：李美仪 古文锋 郑正然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何嘉宝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侯雅淇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温诗琳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谢媱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彭筱琳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任倩婷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李楚涵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吴咏琳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邬嘉欣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宋知容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区芷茵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黄沛怡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麦露丹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黄宇曦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hint="eastAsia"/>
                <w:sz w:val="18"/>
                <w:szCs w:val="18"/>
              </w:rPr>
              <w:t>刘卓轩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麦颖霖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冯梓茵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陈芷君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周晓彤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张馨文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胡绮晴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林琬婷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黄一钒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谢坤扬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任浩锋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古俊彦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谭译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陈俊宇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任嘉豪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曾浩宇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莫海林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余成睿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黎广泽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马晓丰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张荣涛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莫华浩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任俊宇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王家熙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韦永越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曾铭浠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麦炎均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薜允洛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刘德轩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余煜州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黄炜豪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杜铭浩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冯浩洋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郭沛宏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麦泽堔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陈哲轩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吴彦君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陈家贤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黄一言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</w:tbl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/>
          <w:bCs/>
          <w:spacing w:val="1"/>
          <w:sz w:val="22"/>
        </w:rPr>
        <w:t>鹤山市沙坪街道第一小学</w:t>
      </w: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 xml:space="preserve">    </w:t>
      </w:r>
      <w:r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B901A1">
        <w:rPr>
          <w:rFonts w:ascii="黑体" w:eastAsia="黑体" w:hAnsi="黑体" w:cs="黑体" w:hint="eastAsia"/>
          <w:bCs/>
          <w:spacing w:val="1"/>
          <w:sz w:val="22"/>
        </w:rPr>
        <w:t>：张卫国 罗可童 麦祝柔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钟德亮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曹嘉瑞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肖咏诗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陈欣瑜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区汶颖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何佩珊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覃名康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李恺恩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hint="eastAsia"/>
              </w:rPr>
              <w:t>陈千睿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冯英杰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阮悦恒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谢东钰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黄丞韬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陈健柏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hint="eastAsia"/>
              </w:rPr>
              <w:t>梁晓诗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吴梓轩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曾琬岚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陆思颖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林利潼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项再杰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曹嘉琪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龙安齐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hint="eastAsia"/>
              </w:rPr>
              <w:t>林文希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汤凯燕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叶可欣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梁玉熙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朱泓羽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吴宇薇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徐芷妍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温思宇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施悦霖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伦卓均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蓝锦彪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何冠宇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马凯彬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孟家堡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易靖柔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吴江锐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李强恩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张家源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梁倚晴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杨雅玥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李亦婷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万嘉绮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梁子灏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胡嘉乐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黄骏通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梁恩睿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李羽希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陈心艺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王苡霖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hint="eastAsia"/>
              </w:rPr>
              <w:t>陈敏菁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梁子佳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麦轩宁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</w:tbl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/>
          <w:bCs/>
          <w:spacing w:val="1"/>
          <w:sz w:val="22"/>
        </w:rPr>
        <w:t xml:space="preserve">台山市新宁小学 </w:t>
      </w: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 xml:space="preserve">    </w:t>
      </w:r>
      <w:r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B901A1">
        <w:rPr>
          <w:rFonts w:ascii="黑体" w:eastAsia="黑体" w:hAnsi="黑体" w:cs="黑体" w:hint="eastAsia"/>
          <w:bCs/>
          <w:spacing w:val="1"/>
          <w:sz w:val="22"/>
        </w:rPr>
        <w:t>：谭佩兰 苏采琪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高俊翔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陈宝骏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陈乐腾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马文熙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岳泽宇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雷彦霖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陈亦扬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曾程枫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马宇鑫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骆俊颖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李浚晞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李东阳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陈嘉濠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陈宏轩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余均宏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吴思霆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黄梓翔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林德铭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朱彦骏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谭睿宁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伍博睿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张睿彬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马文雯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赵芷颍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甄颖潼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刘佑菱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彭裔琳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伍梓琳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赵曼彤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王淑钧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蔡秀莹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李熙雯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冯紫琳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李梓莹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陈心莹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李楚泳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黄绣淋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黄姿瑜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刘芷涵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陈芷岚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余欣薇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黄紫茵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林运喜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黄紫柔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李晓琳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江爱雅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hint="eastAsia"/>
              </w:rPr>
              <w:t>伍钧愉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苏钰馨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</w:tr>
    </w:tbl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B901A1" w:rsidRPr="00B901A1" w:rsidRDefault="00B901A1" w:rsidP="00B901A1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901A1" w:rsidRPr="00B901A1" w:rsidRDefault="00B901A1" w:rsidP="00B901A1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901A1" w:rsidRPr="00B901A1" w:rsidRDefault="00B901A1" w:rsidP="00B901A1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仿宋" w:eastAsia="仿宋" w:hAnsi="仿宋" w:cs="仿宋"/>
          <w:bCs/>
          <w:spacing w:val="1"/>
          <w:sz w:val="28"/>
        </w:rPr>
      </w:pPr>
    </w:p>
    <w:p w:rsid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/>
          <w:bCs/>
          <w:spacing w:val="1"/>
          <w:sz w:val="22"/>
        </w:rPr>
        <w:lastRenderedPageBreak/>
        <w:t>开平市三埠街道办事处祥龙学校</w:t>
      </w: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 xml:space="preserve">     </w:t>
      </w:r>
      <w:r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B901A1">
        <w:rPr>
          <w:rFonts w:ascii="黑体" w:eastAsia="黑体" w:hAnsi="黑体" w:cs="黑体" w:hint="eastAsia"/>
          <w:bCs/>
          <w:spacing w:val="1"/>
          <w:sz w:val="22"/>
        </w:rPr>
        <w:t>：</w:t>
      </w:r>
      <w:bookmarkStart w:id="0" w:name="OLE_LINK1"/>
      <w:r w:rsidRPr="00B901A1">
        <w:rPr>
          <w:rFonts w:ascii="黑体" w:eastAsia="黑体" w:hAnsi="黑体" w:cs="黑体" w:hint="eastAsia"/>
          <w:bCs/>
          <w:spacing w:val="1"/>
          <w:sz w:val="22"/>
        </w:rPr>
        <w:t>陈玉丹 林海锋 冯坚持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bookmarkEnd w:id="0"/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 xml:space="preserve">余锦龙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魏乐彬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梁文浩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余梓铭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 xml:space="preserve">谭荣轩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龚湘琪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关梓华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关沛林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 xml:space="preserve">龚启阳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 xml:space="preserve">方宇恒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陈均乐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赖奕龙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敖俊乐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陈晓颖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甄晓晴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 xml:space="preserve">周颖琦 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周锐洋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黄嘉文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黄梓浩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司徒妍欢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 xml:space="preserve">杨嘉瑜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 xml:space="preserve"> 胡爱萤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张舒妍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 xml:space="preserve">邓静怡 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马茵然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成湘悦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方仕翔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司徒雅静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梁艺晴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马心怡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冯彩程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马睿曦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余致远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司徒雨莹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张祉莹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陈宗炜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李雅蓉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丘泳岚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吴俊皓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谢颖琳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关宝仪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 xml:space="preserve">谭焉雨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敖莉婷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司徒颖珍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谭骅恩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71211C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</w:tbl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901A1" w:rsidRPr="00B901A1" w:rsidRDefault="00B901A1" w:rsidP="00B901A1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36"/>
          <w:szCs w:val="36"/>
        </w:rPr>
      </w:pPr>
      <w:r w:rsidRPr="00B901A1">
        <w:rPr>
          <w:rFonts w:hint="eastAsia"/>
        </w:rPr>
        <w:t xml:space="preserve">    </w:t>
      </w:r>
    </w:p>
    <w:p w:rsidR="00B901A1" w:rsidRDefault="00B901A1" w:rsidP="00B901A1">
      <w:pPr>
        <w:tabs>
          <w:tab w:val="center" w:pos="105"/>
          <w:tab w:val="left" w:pos="210"/>
        </w:tabs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Pr="00B901A1" w:rsidRDefault="00B901A1" w:rsidP="00B901A1">
      <w:pPr>
        <w:tabs>
          <w:tab w:val="center" w:pos="105"/>
          <w:tab w:val="left" w:pos="210"/>
        </w:tabs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52"/>
          <w:szCs w:val="52"/>
        </w:rPr>
      </w:pPr>
      <w:r w:rsidRPr="00B901A1">
        <w:rPr>
          <w:rFonts w:ascii="黑体" w:eastAsia="黑体" w:hAnsi="黑体" w:cs="黑体" w:hint="eastAsia"/>
          <w:bCs/>
          <w:spacing w:val="1"/>
          <w:sz w:val="52"/>
          <w:szCs w:val="52"/>
        </w:rPr>
        <w:t>二等奖（13所学校）</w:t>
      </w: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/>
          <w:bCs/>
          <w:spacing w:val="1"/>
          <w:sz w:val="22"/>
        </w:rPr>
        <w:t>江门市中港英文学校</w:t>
      </w: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 xml:space="preserve">    </w:t>
      </w:r>
      <w:r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B901A1">
        <w:rPr>
          <w:rFonts w:ascii="黑体" w:eastAsia="黑体" w:hAnsi="黑体" w:cs="黑体" w:hint="eastAsia"/>
          <w:bCs/>
          <w:spacing w:val="1"/>
          <w:sz w:val="22"/>
        </w:rPr>
        <w:t>：徐帅 麦静仪</w:t>
      </w: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>运动员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B901A1" w:rsidRPr="00B901A1" w:rsidTr="0071211C">
        <w:trPr>
          <w:trHeight w:val="375"/>
        </w:trPr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郑妸俐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钟天琦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祁依宸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阮梓浩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秦博宇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虞梓馨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张梓妍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陈柏良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骆辰蕊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侯子骞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丘诗涵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李梦瑶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吴雨轩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郑甘霖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区乐瑶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郭苇庭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徐一铭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彭依晨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施贤容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罗爱琳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陈嘉敏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姚文萧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甘宇翔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刘梓翔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张雨琪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聂淑瑶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吴知欣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陈诗悦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范嘉琪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何健翔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庞顺泽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钟  艺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殷  榕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陈怡剀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胡睿轩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  然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陈天润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彭熙雯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温淼淼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姚孜楦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陈妍希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widowControl/>
              <w:suppressAutoHyphens/>
              <w:jc w:val="center"/>
              <w:textAlignment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彭炜枫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suppressAutoHyphens/>
              <w:jc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李泳仪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suppressAutoHyphens/>
              <w:jc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谌  珂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suppressAutoHyphens/>
              <w:jc w:val="center"/>
              <w:rPr>
                <w:rFonts w:ascii="宋体" w:hAnsi="宋体" w:cs="宋体"/>
                <w:kern w:val="2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陈涵雅</w:t>
            </w:r>
          </w:p>
        </w:tc>
        <w:tc>
          <w:tcPr>
            <w:tcW w:w="1080" w:type="dxa"/>
            <w:noWrap/>
            <w:vAlign w:val="center"/>
            <w:hideMark/>
          </w:tcPr>
          <w:p w:rsidR="00B901A1" w:rsidRPr="00B901A1" w:rsidRDefault="00B901A1" w:rsidP="0071211C">
            <w:pPr>
              <w:suppressAutoHyphens/>
              <w:jc w:val="center"/>
              <w:rPr>
                <w:rFonts w:ascii="宋体" w:hAnsi="宋体" w:cs="宋体"/>
                <w:kern w:val="2"/>
                <w:sz w:val="13"/>
                <w:szCs w:val="13"/>
              </w:rPr>
            </w:pPr>
          </w:p>
        </w:tc>
        <w:tc>
          <w:tcPr>
            <w:tcW w:w="1080" w:type="dxa"/>
            <w:noWrap/>
            <w:vAlign w:val="bottom"/>
          </w:tcPr>
          <w:p w:rsidR="00B901A1" w:rsidRPr="00B901A1" w:rsidRDefault="00B901A1" w:rsidP="0071211C">
            <w:pPr>
              <w:suppressAutoHyphens/>
              <w:jc w:val="center"/>
              <w:rPr>
                <w:rFonts w:ascii="宋体" w:hAnsi="宋体" w:cs="宋体"/>
                <w:kern w:val="2"/>
                <w:sz w:val="13"/>
                <w:szCs w:val="13"/>
              </w:rPr>
            </w:pPr>
          </w:p>
        </w:tc>
        <w:tc>
          <w:tcPr>
            <w:tcW w:w="1080" w:type="dxa"/>
            <w:noWrap/>
            <w:vAlign w:val="bottom"/>
          </w:tcPr>
          <w:p w:rsidR="00B901A1" w:rsidRPr="00B901A1" w:rsidRDefault="00B901A1" w:rsidP="0071211C">
            <w:pPr>
              <w:suppressAutoHyphens/>
              <w:jc w:val="center"/>
              <w:rPr>
                <w:rFonts w:ascii="宋体" w:hAnsi="宋体" w:cs="宋体"/>
                <w:kern w:val="2"/>
                <w:sz w:val="13"/>
                <w:szCs w:val="13"/>
              </w:rPr>
            </w:pPr>
          </w:p>
        </w:tc>
      </w:tr>
    </w:tbl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B901A1" w:rsidRPr="00B901A1" w:rsidRDefault="00B901A1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/>
          <w:bCs/>
          <w:spacing w:val="1"/>
          <w:sz w:val="22"/>
        </w:rPr>
        <w:t>江门市蓬江区潮连永思小学</w:t>
      </w:r>
    </w:p>
    <w:p w:rsidR="00B901A1" w:rsidRPr="00B901A1" w:rsidRDefault="00B901A1" w:rsidP="00B901A1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 xml:space="preserve">   </w:t>
      </w:r>
      <w:r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B901A1">
        <w:rPr>
          <w:rFonts w:ascii="黑体" w:eastAsia="黑体" w:hAnsi="黑体" w:cs="黑体" w:hint="eastAsia"/>
          <w:bCs/>
          <w:spacing w:val="1"/>
          <w:sz w:val="22"/>
        </w:rPr>
        <w:t>：</w:t>
      </w:r>
      <w:r w:rsidRPr="00B901A1">
        <w:rPr>
          <w:rFonts w:hint="eastAsia"/>
        </w:rPr>
        <w:t>陈呈</w:t>
      </w:r>
      <w:r w:rsidRPr="00B901A1">
        <w:rPr>
          <w:rFonts w:hint="eastAsia"/>
        </w:rPr>
        <w:t xml:space="preserve"> </w:t>
      </w:r>
      <w:r w:rsidRPr="00B901A1">
        <w:rPr>
          <w:rFonts w:hint="eastAsia"/>
        </w:rPr>
        <w:t>阮健舟</w:t>
      </w:r>
      <w:r w:rsidRPr="00B901A1">
        <w:rPr>
          <w:rFonts w:hint="eastAsia"/>
        </w:rPr>
        <w:t xml:space="preserve"> </w:t>
      </w:r>
      <w:r w:rsidRPr="00B901A1">
        <w:rPr>
          <w:rFonts w:hint="eastAsia"/>
        </w:rPr>
        <w:t>陈耀光</w:t>
      </w:r>
    </w:p>
    <w:tbl>
      <w:tblPr>
        <w:tblpPr w:leftFromText="180" w:rightFromText="180" w:vertAnchor="text" w:horzAnchor="page" w:tblpX="2887" w:tblpY="4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伍淑怡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贺思慧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黄晓莹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林珊珊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张锡来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宋佳聪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秦睿晨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林晓钰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黎婥晶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温紫丹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马一朗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林梓雯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区慧芯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林奕儒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陈奕萱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林昊文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刘柏炫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区皓然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区智轩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马嘉敏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胡紫宸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邓铭栩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毛思晨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农文冠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区家乐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麦佩怡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梁玉炜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邹高恒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陈钰婷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陈懿晴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王悦欣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杨君宝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陈昊霖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韦韵馨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王诗仪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韦悦然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谭泳茵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卢志炫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陈瑜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张镓聪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武俊豪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郭中科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区梓莹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陈梓烨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杨逸琳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</w:tbl>
    <w:p w:rsidR="00B901A1" w:rsidRPr="00B901A1" w:rsidRDefault="00B901A1" w:rsidP="00B901A1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Cs w:val="21"/>
        </w:rPr>
      </w:pPr>
      <w:r w:rsidRPr="00B901A1">
        <w:rPr>
          <w:rStyle w:val="NormalCharacter"/>
          <w:rFonts w:ascii="黑体" w:eastAsia="黑体" w:hAnsi="黑体" w:cs="黑体" w:hint="eastAsia"/>
          <w:bCs/>
          <w:spacing w:val="1"/>
          <w:szCs w:val="21"/>
        </w:rPr>
        <w:t>运动员</w:t>
      </w:r>
    </w:p>
    <w:p w:rsidR="00B901A1" w:rsidRPr="00B901A1" w:rsidRDefault="00B901A1" w:rsidP="00B901A1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44"/>
          <w:szCs w:val="44"/>
        </w:rPr>
      </w:pPr>
    </w:p>
    <w:p w:rsidR="00B901A1" w:rsidRPr="00B901A1" w:rsidRDefault="00B901A1" w:rsidP="00B901A1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44"/>
          <w:szCs w:val="44"/>
        </w:rPr>
      </w:pPr>
    </w:p>
    <w:p w:rsidR="00B901A1" w:rsidRDefault="00B901A1" w:rsidP="00B901A1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44"/>
          <w:szCs w:val="44"/>
        </w:rPr>
      </w:pPr>
    </w:p>
    <w:p w:rsidR="00B901A1" w:rsidRPr="00B901A1" w:rsidRDefault="00B901A1" w:rsidP="00B901A1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22"/>
        </w:rPr>
      </w:pPr>
      <w:r w:rsidRPr="00B901A1"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  <w:t>江门市蓬江区五邑碧桂园中英文学校</w:t>
      </w:r>
    </w:p>
    <w:p w:rsidR="00B901A1" w:rsidRPr="00B901A1" w:rsidRDefault="00B901A1" w:rsidP="00B901A1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22"/>
        </w:rPr>
      </w:pPr>
      <w:r w:rsidRPr="00B901A1"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  <w:t xml:space="preserve">   </w:t>
      </w:r>
      <w:r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  <w:t>优秀辅导老师</w:t>
      </w:r>
      <w:r w:rsidRPr="00B901A1"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  <w:t>：邓伟权 赵润发</w:t>
      </w:r>
    </w:p>
    <w:p w:rsidR="00B901A1" w:rsidRPr="00B901A1" w:rsidRDefault="00B901A1" w:rsidP="00B901A1">
      <w:pPr>
        <w:snapToGrid w:val="0"/>
        <w:spacing w:line="360" w:lineRule="auto"/>
        <w:rPr>
          <w:rStyle w:val="NormalCharacter"/>
          <w:rFonts w:ascii="黑体" w:eastAsia="黑体" w:hAnsi="黑体" w:cs="黑体"/>
          <w:bCs/>
          <w:spacing w:val="1"/>
          <w:sz w:val="22"/>
        </w:rPr>
      </w:pPr>
      <w:r w:rsidRPr="00B901A1">
        <w:rPr>
          <w:rStyle w:val="NormalCharacter"/>
          <w:rFonts w:ascii="黑体" w:eastAsia="黑体" w:hAnsi="黑体" w:cs="黑体"/>
          <w:bCs/>
          <w:spacing w:val="1"/>
          <w:kern w:val="2"/>
          <w:sz w:val="22"/>
          <w:szCs w:val="24"/>
        </w:rPr>
        <w:t>运动员：</w:t>
      </w:r>
    </w:p>
    <w:tbl>
      <w:tblPr>
        <w:tblpPr w:leftFromText="180" w:rightFromText="180" w:vertAnchor="text" w:horzAnchor="page" w:tblpX="2362" w:tblpY="34"/>
        <w:tblOverlap w:val="never"/>
        <w:tblW w:w="8640" w:type="dxa"/>
        <w:tblLayout w:type="fixed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200"/>
        <w:gridCol w:w="960"/>
      </w:tblGrid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胡佳慧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俞子鸿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刘舒琪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周 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陈锦盈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胡明楠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熊子毅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/>
                <w:sz w:val="20"/>
                <w:szCs w:val="20"/>
              </w:rPr>
              <w:t>江梓妍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李芊彤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刘赟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许子镐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唐霖锋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薛皓铭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董礼翔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林美彤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郑奕媛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魏 奕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杨庚谚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胡芷筠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谭芊芸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张昊铉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李思远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张煜晖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何雨柔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匡致远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/>
                <w:sz w:val="20"/>
                <w:szCs w:val="20"/>
              </w:rPr>
              <w:t>黄大耀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刘子轩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金美霖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杨竣贻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刘 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钟亦冉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李钰莹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梁钊睿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陈雅琳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郑杰元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冯许润明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徐俊奇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/>
                <w:sz w:val="20"/>
                <w:szCs w:val="20"/>
              </w:rPr>
              <w:t>房芷莹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何卓荣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汤易昕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薛雅丹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袁 圆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01A1" w:rsidRPr="00B901A1" w:rsidRDefault="00B901A1" w:rsidP="0071211C"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</w:tbl>
    <w:p w:rsidR="00B901A1" w:rsidRDefault="00B901A1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Default="00B901A1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/>
          <w:bCs/>
          <w:spacing w:val="1"/>
          <w:sz w:val="22"/>
        </w:rPr>
        <w:t>江门市新会区司前镇司前小学</w:t>
      </w: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 xml:space="preserve">     </w:t>
      </w:r>
      <w:r w:rsidR="00B901A1"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B901A1">
        <w:rPr>
          <w:rFonts w:ascii="黑体" w:eastAsia="黑体" w:hAnsi="黑体" w:cs="黑体" w:hint="eastAsia"/>
          <w:bCs/>
          <w:spacing w:val="1"/>
          <w:sz w:val="22"/>
        </w:rPr>
        <w:t xml:space="preserve">：谭容笑 石解欢  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汤炎彬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梁镇鹏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汤铭辉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罗俊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黄宇峰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何煜辉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关梓烨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全鑫宁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汤炼洁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何晓钧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方诚钧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谢佳恒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何梓烽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汤镓鸿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李芷睛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 xml:space="preserve">汤美桦 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李雅琪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高紫淇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李梓淇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李思敏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林慧甜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梁静妍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张梓淇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汤雅雯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汤梓珊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汤淑缨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黄颖洳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汤颖贤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陈华莉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梁绮雯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李宝铃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李靖仪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关钰欣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周雨澄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汤佩茵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梁凯琳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汤键瑶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何洁欣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何淑琳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汤君涛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汤晓冰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谭钰滢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汤颖岚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王君瑶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B901A1">
              <w:rPr>
                <w:rFonts w:ascii="宋体" w:hAnsi="宋体" w:cs="宋体" w:hint="eastAsia"/>
                <w:sz w:val="18"/>
                <w:szCs w:val="18"/>
              </w:rPr>
              <w:t>何敏仪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</w:tbl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/>
          <w:spacing w:val="1"/>
          <w:sz w:val="44"/>
          <w:szCs w:val="44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/>
          <w:spacing w:val="1"/>
          <w:sz w:val="44"/>
          <w:szCs w:val="44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Default="00B901A1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/>
          <w:bCs/>
          <w:spacing w:val="1"/>
          <w:sz w:val="22"/>
        </w:rPr>
        <w:t>鹤山市沙坪街道第六小学</w:t>
      </w: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 xml:space="preserve">     </w:t>
      </w:r>
      <w:r w:rsidR="00B901A1"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B901A1">
        <w:rPr>
          <w:rFonts w:ascii="黑体" w:eastAsia="黑体" w:hAnsi="黑体" w:cs="黑体" w:hint="eastAsia"/>
          <w:bCs/>
          <w:spacing w:val="1"/>
          <w:sz w:val="22"/>
        </w:rPr>
        <w:t>：陈丹 杨华健 陈清华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陈琦少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冯靖炜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郭若晗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李思珑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李芯岚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刘诗晴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易均杰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曾子洵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何灏林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李婧琳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李旻欣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李欣怡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李泳华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梁梓聪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刘卓菲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宁子路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潘重源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王思哲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杨名万里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余菲雨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张语萱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何梓阳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胡建新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吕乐明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麦靖裔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陈艾琳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陈心怡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冯雅雯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谭景彤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徐梓涵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戴欣悦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但敏行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段明洋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郭钧豪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黄可妍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李梓琳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刘一诺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施智迅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王睿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张睿希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曾教程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何映丹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李家玥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林芷晴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覃希怡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邓欣月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冯韵霖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郝新童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胡文菲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李芷婷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谭锦鸿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文沛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</w:tbl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/>
          <w:bCs/>
          <w:spacing w:val="1"/>
          <w:sz w:val="22"/>
        </w:rPr>
        <w:t>台山市碧桂园学校</w:t>
      </w: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 xml:space="preserve">   </w:t>
      </w:r>
      <w:r w:rsidR="00B901A1"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B901A1">
        <w:rPr>
          <w:rFonts w:ascii="黑体" w:eastAsia="黑体" w:hAnsi="黑体" w:cs="黑体" w:hint="eastAsia"/>
          <w:bCs/>
          <w:spacing w:val="1"/>
          <w:sz w:val="22"/>
        </w:rPr>
        <w:t>：苏建煌 张汉堂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叶沁妍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马静儿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韩硕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hint="eastAsia"/>
              </w:rPr>
              <w:t>陈俊杰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陈巧昕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伍丽莎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曲星宇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朱锶茵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朱凤君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李诗荷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雷珊珊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毛家恩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蒋易旭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肖嘉颖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陈梓琳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张米玥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任晓晴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赵卓琳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赵梓晴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叶伊卿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梅心扬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陈慧南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曹静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朱君彤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李雨琪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陈汉达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蒋思宇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陈印烨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林子杰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林家豪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林家骏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程啸东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林永成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张艺轩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陈君海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陈煜文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容陈炯耀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陈子扬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袁至宝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刘骏颢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钟俊杰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蒋开东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杜睿青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袁梓睿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Eric Tam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rPr>
                <w:rFonts w:ascii="宋体" w:hAnsi="宋体" w:cs="宋体"/>
                <w:sz w:val="13"/>
                <w:szCs w:val="13"/>
              </w:rPr>
            </w:pP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</w:tr>
    </w:tbl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C67378" w:rsidRPr="00B901A1" w:rsidRDefault="00C67378" w:rsidP="00C67378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Pr="00B901A1" w:rsidRDefault="00B901A1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/>
          <w:bCs/>
          <w:spacing w:val="1"/>
          <w:sz w:val="22"/>
        </w:rPr>
        <w:t>台山市培正小学</w:t>
      </w: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 xml:space="preserve">    </w:t>
      </w:r>
      <w:r w:rsidR="00B901A1"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B901A1">
        <w:rPr>
          <w:rFonts w:ascii="黑体" w:eastAsia="黑体" w:hAnsi="黑体" w:cs="黑体" w:hint="eastAsia"/>
          <w:bCs/>
          <w:spacing w:val="1"/>
          <w:sz w:val="22"/>
        </w:rPr>
        <w:t>：陈智豪 朱源彬</w:t>
      </w:r>
    </w:p>
    <w:tbl>
      <w:tblPr>
        <w:tblpPr w:leftFromText="180" w:rightFromText="180" w:vertAnchor="text" w:horzAnchor="page" w:tblpX="2908" w:tblpY="10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陈均睿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陈皓渝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陈亮聪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李志宇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张竣诚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李梓睿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成沛其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黄逸轩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李慧琪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朱玟秀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苏浩泓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邓琦颖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陈思茵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余晓娜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谭凤玲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莫妍舒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刘景渝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梁梓炫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陈昕彤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梁思敏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陈心怡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邓依昀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张雨晴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黎思茵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冼锦桦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冯冰凝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韩语笑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于思琪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邝梓政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梅子瀛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伍家骏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曹荣轩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吴梓睿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伍君恒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吴伟鹏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杨鹏铧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余焕彬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王昱哲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黄裕丰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伍文涛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李浩琳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jc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jc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jc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jc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jc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jc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rPr>
                <w:rFonts w:ascii="宋体" w:hAnsi="宋体" w:cs="宋体"/>
                <w:sz w:val="13"/>
                <w:szCs w:val="13"/>
              </w:rPr>
            </w:pPr>
          </w:p>
        </w:tc>
      </w:tr>
    </w:tbl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C67378" w:rsidRPr="00B901A1" w:rsidRDefault="00C67378" w:rsidP="00C67378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仿宋" w:eastAsia="仿宋" w:hAnsi="仿宋" w:cs="仿宋"/>
          <w:bCs/>
          <w:spacing w:val="1"/>
          <w:sz w:val="28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/>
          <w:bCs/>
          <w:spacing w:val="1"/>
          <w:sz w:val="22"/>
        </w:rPr>
        <w:t xml:space="preserve">台山市育才学校  </w:t>
      </w: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 xml:space="preserve">     </w:t>
      </w:r>
      <w:r w:rsidR="00B901A1"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B901A1">
        <w:rPr>
          <w:rFonts w:ascii="黑体" w:eastAsia="黑体" w:hAnsi="黑体" w:cs="黑体" w:hint="eastAsia"/>
          <w:bCs/>
          <w:spacing w:val="1"/>
          <w:sz w:val="22"/>
        </w:rPr>
        <w:t>：朱艳红 陈建军 李夏晨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吴晞琳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林雪儿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苏立聪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吴心妍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杨博锐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陆梓晴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张婷婷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朱咏琳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黄爱玲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罗嘉尊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刘晞琳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邝彦羲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李卓锋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杨淋钦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马心妍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甄桥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吕鑫阳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陈幸茹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陈家泳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黄奕恒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伍诺庭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伍俊宇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谭雅霖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陈雅天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李浩彬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潘幼宁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陈宣霏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陈健聪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李浚熙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B901A1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卫予晴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陈颖怡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张智荣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李咏琳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陈骏烯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李灿林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许嘉恩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陈耀群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曾睿楠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周奕彬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马梓涛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韦博恩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容昊炫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余凯昕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陈颖琳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陈婉杏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陈诺晋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李晓滢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吴颖珊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陈雪婷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rPr>
                <w:rFonts w:ascii="宋体" w:hAnsi="宋体" w:cs="宋体"/>
                <w:sz w:val="13"/>
                <w:szCs w:val="13"/>
              </w:rPr>
            </w:pPr>
          </w:p>
        </w:tc>
      </w:tr>
    </w:tbl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C67378" w:rsidRPr="00B901A1" w:rsidRDefault="00C67378" w:rsidP="00C67378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jc w:val="center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/>
          <w:bCs/>
          <w:spacing w:val="1"/>
          <w:sz w:val="22"/>
        </w:rPr>
        <w:lastRenderedPageBreak/>
        <w:t>开平市风采实验学校</w:t>
      </w: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 xml:space="preserve">   </w:t>
      </w:r>
      <w:r w:rsidR="00B901A1"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B901A1">
        <w:rPr>
          <w:rFonts w:ascii="黑体" w:eastAsia="黑体" w:hAnsi="黑体" w:cs="黑体" w:hint="eastAsia"/>
          <w:bCs/>
          <w:spacing w:val="1"/>
          <w:sz w:val="22"/>
        </w:rPr>
        <w:t>：黄木新 叶威明 高良潮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熊悠涵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何倩文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张晓琳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李家敏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傅瑶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黄淑莹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王乐儿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王雅琴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王晴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麦嘉敏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谢佩彤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郑羽邑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谭子晴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何芷琳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梁沛珊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张颖滢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段佳颖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张颖瑜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陈梓滢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岑星渔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张瑀珊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许晴晴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张秀玲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何润翔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邓凯瑞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张健文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余昊龙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李子塱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余果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张梓健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麦梓祺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关璟睿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邱俊炜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邝卓威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刘燊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许嘉豪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古城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何宇进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刘宇恒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陈俊安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黄骏熙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何文镓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黄建彬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</w:tbl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36"/>
          <w:szCs w:val="36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/>
          <w:bCs/>
          <w:spacing w:val="1"/>
          <w:sz w:val="22"/>
        </w:rPr>
        <w:t>开平市长沙街道办事处梁金山小学</w:t>
      </w: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 xml:space="preserve">  </w:t>
      </w:r>
      <w:r w:rsidR="00B901A1"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B901A1">
        <w:rPr>
          <w:rFonts w:ascii="黑体" w:eastAsia="黑体" w:hAnsi="黑体" w:cs="黑体" w:hint="eastAsia"/>
          <w:bCs/>
          <w:spacing w:val="1"/>
          <w:sz w:val="22"/>
        </w:rPr>
        <w:t>：周荣亮 黄凤媚 关家凤</w:t>
      </w:r>
    </w:p>
    <w:tbl>
      <w:tblPr>
        <w:tblpPr w:leftFromText="180" w:rightFromText="180" w:vertAnchor="text" w:horzAnchor="page" w:tblpX="2887" w:tblpY="79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陈逸杰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劳子睿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何仕宸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黄启锋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黑体"/>
                <w:bCs/>
                <w:spacing w:val="1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谢雨</w:t>
            </w:r>
            <w:r w:rsidRPr="00B901A1">
              <w:rPr>
                <w:rFonts w:ascii="宋体" w:hAnsi="宋体" w:cs="黑体" w:hint="eastAsia"/>
                <w:bCs/>
                <w:spacing w:val="1"/>
                <w:sz w:val="20"/>
                <w:szCs w:val="20"/>
              </w:rPr>
              <w:t>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关烨轩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赖俊豪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吴锦恩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周嘉轩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劳梓轩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劳俊熙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梁宇辉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余智勤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吴俊羲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梁瀚洋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梁梓轩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梁耀霖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何睿轩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李擎宇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欧梓晴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谢徽羽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苏晓宁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朱晓柔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谭晓琪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谭铭妍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梁梦瑶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谭晓莉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黄诗童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何洁婷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黄奕情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劳沛雯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余思妍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梁羽芯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杨栩瑶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梁钰萍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郑冯时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许沛瑜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李紫嫣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张颖瑜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劳紫嫣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劳逸怡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黄丽霞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卢黄菲菲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梁梓忻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陈锐琳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吴雨菲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</w:tbl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44"/>
          <w:szCs w:val="44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Default="00B901A1" w:rsidP="00C67378">
      <w:pPr>
        <w:tabs>
          <w:tab w:val="center" w:pos="105"/>
          <w:tab w:val="left" w:pos="210"/>
        </w:tabs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Default="00B901A1" w:rsidP="00C67378">
      <w:pPr>
        <w:tabs>
          <w:tab w:val="center" w:pos="105"/>
          <w:tab w:val="left" w:pos="210"/>
        </w:tabs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tabs>
          <w:tab w:val="center" w:pos="105"/>
          <w:tab w:val="left" w:pos="210"/>
        </w:tabs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/>
          <w:bCs/>
          <w:spacing w:val="1"/>
          <w:sz w:val="22"/>
        </w:rPr>
        <w:t>恩平市冯如小学</w:t>
      </w: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 xml:space="preserve">   </w:t>
      </w:r>
      <w:r w:rsidR="00B901A1"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B901A1">
        <w:rPr>
          <w:rFonts w:ascii="黑体" w:eastAsia="黑体" w:hAnsi="黑体" w:cs="黑体" w:hint="eastAsia"/>
          <w:bCs/>
          <w:spacing w:val="1"/>
          <w:sz w:val="22"/>
        </w:rPr>
        <w:t>：吴艺聪 谢江雄 邝碧霞</w:t>
      </w:r>
    </w:p>
    <w:tbl>
      <w:tblPr>
        <w:tblpPr w:leftFromText="180" w:rightFromText="180" w:vertAnchor="text" w:horzAnchor="page" w:tblpX="2843" w:tblpY="94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C67378" w:rsidRPr="00B901A1" w:rsidTr="0071211C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艾妙妍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黎海栋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吴欣妍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梁一鸣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吴梓嫣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梁靖霖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曾柏淳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梁贺心</w:t>
            </w:r>
          </w:p>
        </w:tc>
      </w:tr>
      <w:tr w:rsidR="00C67378" w:rsidRPr="00B901A1" w:rsidTr="0071211C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冯铠欣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梁敏琪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陈雯喆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黄敏贤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周子茵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吴雨颖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何俊麒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杨晓蓉</w:t>
            </w:r>
          </w:p>
        </w:tc>
      </w:tr>
      <w:tr w:rsidR="00C67378" w:rsidRPr="00B901A1" w:rsidTr="0071211C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李幸妍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吴沛彦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黄舒妍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梁可儿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梁杏琳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吴乐儿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李煜彬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郑凯琳</w:t>
            </w:r>
          </w:p>
        </w:tc>
      </w:tr>
      <w:tr w:rsidR="00C67378" w:rsidRPr="00B901A1" w:rsidTr="0071211C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陈奕霖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余芮莹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梁书荣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郑晓琳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梁芮霖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梁钰淇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吴一梵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冯依婷</w:t>
            </w:r>
          </w:p>
        </w:tc>
      </w:tr>
      <w:tr w:rsidR="00C67378" w:rsidRPr="00B901A1" w:rsidTr="0071211C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聂千锐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吴炯乐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梁智恩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马子豪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梁海瑶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岑达威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谢翔昇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梁博鑫</w:t>
            </w:r>
          </w:p>
        </w:tc>
      </w:tr>
      <w:tr w:rsidR="00C67378" w:rsidRPr="00B901A1" w:rsidTr="0071211C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冯金婷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李昕昕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何杰轩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梁智诚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陈嘉懿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spacing w:line="360" w:lineRule="auto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spacing w:line="360" w:lineRule="auto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spacing w:line="360" w:lineRule="auto"/>
              <w:rPr>
                <w:rFonts w:ascii="宋体" w:hAnsi="宋体" w:cs="宋体"/>
                <w:sz w:val="20"/>
                <w:szCs w:val="20"/>
              </w:rPr>
            </w:pPr>
          </w:p>
        </w:tc>
      </w:tr>
    </w:tbl>
    <w:p w:rsidR="00C67378" w:rsidRPr="00B901A1" w:rsidRDefault="00C67378" w:rsidP="00C67378">
      <w:pPr>
        <w:tabs>
          <w:tab w:val="center" w:pos="105"/>
          <w:tab w:val="left" w:pos="210"/>
        </w:tabs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>运动员：：</w:t>
      </w: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Default="00B901A1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Pr="00B901A1" w:rsidRDefault="00B901A1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/>
          <w:bCs/>
          <w:spacing w:val="1"/>
          <w:sz w:val="22"/>
        </w:rPr>
        <w:lastRenderedPageBreak/>
        <w:t>恩平市君堂镇大江中心小学</w:t>
      </w: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 xml:space="preserve">    </w:t>
      </w:r>
      <w:r w:rsidR="00B901A1"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B901A1">
        <w:rPr>
          <w:rFonts w:ascii="黑体" w:eastAsia="黑体" w:hAnsi="黑体" w:cs="黑体" w:hint="eastAsia"/>
          <w:bCs/>
          <w:spacing w:val="1"/>
          <w:sz w:val="22"/>
        </w:rPr>
        <w:t>：吴树桓 张立锋 吴健忠</w:t>
      </w:r>
    </w:p>
    <w:tbl>
      <w:tblPr>
        <w:tblpPr w:leftFromText="180" w:rightFromText="180" w:vertAnchor="text" w:horzAnchor="page" w:tblpX="2888" w:tblpY="105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陈浩轩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郑健熙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吴艾轩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岑飞龙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sz w:val="20"/>
                <w:szCs w:val="20"/>
              </w:rPr>
              <w:t>岑梓聪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岑浩源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吴林臻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岑梓轩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梁思源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李艺聪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岑礼然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岑盈羲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岑炜杰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吴梓豪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岑梓华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岑皓轩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林晓奇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岑译祈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龚俊豪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吴俊铭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岑毅志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岑家乐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吴嘉俊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郑钧仍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岑柏霖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吴晓菲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林美芳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梁艾琳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陈桂华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吴芷琳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吴雅文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吴梦灵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吴晓琳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宋嘉琪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岑嘉瑜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冯晓敏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吴慧珊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莫绮晴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唐凯莹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冯雅岚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余翠莲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侯静雯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叶凯倩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岑忻谕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彭思盼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陈舒柳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岑钰祺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苏春珠</w:t>
            </w:r>
          </w:p>
        </w:tc>
      </w:tr>
      <w:tr w:rsidR="00C67378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岑泳琪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吴敏仪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冯诗晗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7378" w:rsidRPr="00B901A1" w:rsidRDefault="00C67378" w:rsidP="0071211C">
            <w:pPr>
              <w:rPr>
                <w:rFonts w:ascii="宋体" w:hAnsi="宋体" w:cs="宋体"/>
                <w:sz w:val="16"/>
                <w:szCs w:val="16"/>
              </w:rPr>
            </w:pPr>
          </w:p>
        </w:tc>
      </w:tr>
    </w:tbl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/>
          <w:bCs/>
          <w:spacing w:val="1"/>
          <w:sz w:val="22"/>
        </w:rPr>
        <w:t>恩平市沙湖</w:t>
      </w:r>
      <w:r w:rsidR="00B901A1" w:rsidRPr="00B901A1">
        <w:rPr>
          <w:rFonts w:ascii="黑体" w:eastAsia="黑体" w:hAnsi="黑体" w:cs="黑体" w:hint="eastAsia"/>
          <w:bCs/>
          <w:spacing w:val="1"/>
          <w:sz w:val="22"/>
        </w:rPr>
        <w:t>镇</w:t>
      </w:r>
      <w:r w:rsidRPr="00B901A1">
        <w:rPr>
          <w:rFonts w:ascii="黑体" w:eastAsia="黑体" w:hAnsi="黑体" w:cs="黑体"/>
          <w:bCs/>
          <w:spacing w:val="1"/>
          <w:sz w:val="22"/>
        </w:rPr>
        <w:t>中心小学</w:t>
      </w: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 xml:space="preserve">     </w:t>
      </w:r>
      <w:r w:rsidR="00B901A1">
        <w:rPr>
          <w:rFonts w:ascii="黑体" w:eastAsia="黑体" w:hAnsi="黑体" w:cs="黑体" w:hint="eastAsia"/>
          <w:bCs/>
          <w:spacing w:val="1"/>
          <w:sz w:val="22"/>
        </w:rPr>
        <w:t>优秀辅导老师</w:t>
      </w:r>
      <w:r w:rsidRPr="00B901A1">
        <w:rPr>
          <w:rFonts w:ascii="黑体" w:eastAsia="黑体" w:hAnsi="黑体" w:cs="黑体" w:hint="eastAsia"/>
          <w:bCs/>
          <w:spacing w:val="1"/>
          <w:sz w:val="22"/>
        </w:rPr>
        <w:t>：吴炎栋 张春晓 杨燕福</w:t>
      </w:r>
    </w:p>
    <w:tbl>
      <w:tblPr>
        <w:tblpPr w:leftFromText="180" w:rightFromText="180" w:vertAnchor="text" w:horzAnchor="page" w:tblpX="2888" w:tblpY="105"/>
        <w:tblOverlap w:val="never"/>
        <w:tblW w:w="8640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吴文俊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谢华茵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吴晓阳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吴文曦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吴柏毅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hint="eastAsia"/>
              </w:rPr>
              <w:t>苏婧轩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吴浩彬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林子源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吴汶涛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吴梓恒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伍炫泯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吴梓华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吴俊龙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吴宇锋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吴滨城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莫金勇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谢炎明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伍亮宇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hint="eastAsia"/>
              </w:rPr>
              <w:t>刘烁楷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hint="eastAsia"/>
              </w:rPr>
              <w:t>吴岳峰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谢建宇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吴钜涛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何烁斌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何咏琪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梁小飞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吴炜文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梁雯雯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吴乐仪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何欣儿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谢雪茹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吴素萍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叶佩仪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谢汶珊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何素烨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吴妙琪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hint="eastAsia"/>
              </w:rPr>
              <w:t>吴梓晴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伍碧岚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伍妙婷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hint="eastAsia"/>
              </w:rPr>
              <w:t>卢芷晴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黑体" w:hint="eastAsia"/>
                <w:bCs/>
                <w:spacing w:val="1"/>
                <w:sz w:val="20"/>
                <w:szCs w:val="20"/>
              </w:rPr>
              <w:t>陈妙瑜</w:t>
            </w: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吴紫琪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hint="eastAsia"/>
              </w:rPr>
              <w:t>吴绮晴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何静谊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何佩钏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B901A1">
              <w:rPr>
                <w:rFonts w:ascii="宋体" w:hAnsi="宋体" w:cs="宋体" w:hint="eastAsia"/>
                <w:sz w:val="20"/>
                <w:szCs w:val="20"/>
              </w:rPr>
              <w:t>黎鸿樟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B901A1" w:rsidRPr="00B901A1" w:rsidTr="0071211C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1A1" w:rsidRPr="00B901A1" w:rsidRDefault="00B901A1" w:rsidP="00B901A1">
            <w:pPr>
              <w:widowControl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</w:tbl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  <w:r w:rsidRPr="00B901A1">
        <w:rPr>
          <w:rFonts w:ascii="黑体" w:eastAsia="黑体" w:hAnsi="黑体" w:cs="黑体" w:hint="eastAsia"/>
          <w:bCs/>
          <w:spacing w:val="1"/>
          <w:sz w:val="22"/>
        </w:rPr>
        <w:t>运动员：</w:t>
      </w: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Pr="00B901A1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C67378" w:rsidRDefault="00C67378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p w:rsidR="00B901A1" w:rsidRPr="00B901A1" w:rsidRDefault="00B901A1" w:rsidP="00C67378">
      <w:pPr>
        <w:autoSpaceDE w:val="0"/>
        <w:autoSpaceDN w:val="0"/>
        <w:spacing w:line="360" w:lineRule="auto"/>
        <w:rPr>
          <w:rFonts w:ascii="黑体" w:eastAsia="黑体" w:hAnsi="黑体" w:cs="黑体"/>
          <w:bCs/>
          <w:spacing w:val="1"/>
          <w:sz w:val="22"/>
        </w:rPr>
      </w:pPr>
    </w:p>
    <w:sectPr w:rsidR="00B901A1" w:rsidRPr="00B901A1" w:rsidSect="001251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920" w:rsidRDefault="00404920" w:rsidP="007D1C13">
      <w:r>
        <w:separator/>
      </w:r>
    </w:p>
  </w:endnote>
  <w:endnote w:type="continuationSeparator" w:id="1">
    <w:p w:rsidR="00404920" w:rsidRDefault="00404920" w:rsidP="007D1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920" w:rsidRDefault="00404920" w:rsidP="007D1C13">
      <w:r>
        <w:separator/>
      </w:r>
    </w:p>
  </w:footnote>
  <w:footnote w:type="continuationSeparator" w:id="1">
    <w:p w:rsidR="00404920" w:rsidRDefault="00404920" w:rsidP="007D1C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39341B"/>
    <w:multiLevelType w:val="multilevel"/>
    <w:tmpl w:val="9239341B"/>
    <w:lvl w:ilvl="0">
      <w:start w:val="1"/>
      <w:numFmt w:val="decimal"/>
      <w:suff w:val="nothing"/>
      <w:lvlText w:val="%1."/>
      <w:lvlJc w:val="left"/>
      <w:rPr>
        <w:rFonts w:ascii="Times New Roman" w:eastAsia="Times New Roman" w:hAnsi="Times New Roman" w:cs="Times New Roman" w:hint="default"/>
        <w:spacing w:val="0"/>
        <w:w w:val="102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">
    <w:nsid w:val="B5E306ED"/>
    <w:multiLevelType w:val="multilevel"/>
    <w:tmpl w:val="B5E306ED"/>
    <w:lvl w:ilvl="0">
      <w:start w:val="1"/>
      <w:numFmt w:val="decimal"/>
      <w:suff w:val="nothing"/>
      <w:lvlText w:val="%1."/>
      <w:lvlJc w:val="left"/>
      <w:rPr>
        <w:rFonts w:ascii="Times New Roman" w:eastAsia="Times New Roman" w:hAnsi="Times New Roman" w:cs="Times New Roman" w:hint="default"/>
        <w:spacing w:val="0"/>
        <w:w w:val="100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">
    <w:nsid w:val="BF205925"/>
    <w:multiLevelType w:val="multilevel"/>
    <w:tmpl w:val="BF205925"/>
    <w:lvl w:ilvl="0">
      <w:start w:val="2"/>
      <w:numFmt w:val="chineseCountingThousand"/>
      <w:suff w:val="nothing"/>
      <w:lvlText w:val="（%1）"/>
      <w:lvlJc w:val="left"/>
      <w:rPr>
        <w:rFonts w:ascii="仿宋" w:eastAsia="仿宋" w:hAnsi="仿宋" w:cs="仿宋" w:hint="eastAsia"/>
        <w:spacing w:val="-9"/>
        <w:w w:val="104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">
    <w:nsid w:val="C8879AEF"/>
    <w:multiLevelType w:val="multilevel"/>
    <w:tmpl w:val="C8879AEF"/>
    <w:lvl w:ilvl="0">
      <w:start w:val="4"/>
      <w:numFmt w:val="chineseCountingThousand"/>
      <w:suff w:val="nothing"/>
      <w:lvlText w:val="%1、"/>
      <w:lvlJc w:val="left"/>
      <w:rPr>
        <w:rFonts w:ascii="宋体" w:eastAsia="宋体" w:hAnsi="宋体" w:cs="宋体" w:hint="default"/>
        <w:spacing w:val="-9"/>
        <w:w w:val="104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">
    <w:nsid w:val="CF092B84"/>
    <w:multiLevelType w:val="multilevel"/>
    <w:tmpl w:val="CF092B84"/>
    <w:lvl w:ilvl="0">
      <w:start w:val="1"/>
      <w:numFmt w:val="decimal"/>
      <w:suff w:val="nothing"/>
      <w:lvlText w:val="%1."/>
      <w:lvlJc w:val="left"/>
      <w:rPr>
        <w:rFonts w:ascii="Times New Roman" w:eastAsia="Times New Roman" w:hAnsi="Times New Roman" w:cs="Times New Roman" w:hint="default"/>
        <w:spacing w:val="0"/>
        <w:w w:val="100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5">
    <w:nsid w:val="DBF57C19"/>
    <w:multiLevelType w:val="singleLevel"/>
    <w:tmpl w:val="DBF57C1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F0596E50"/>
    <w:multiLevelType w:val="singleLevel"/>
    <w:tmpl w:val="F0596E5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0053208E"/>
    <w:multiLevelType w:val="multilevel"/>
    <w:tmpl w:val="0053208E"/>
    <w:lvl w:ilvl="0">
      <w:start w:val="1"/>
      <w:numFmt w:val="chineseCountingThousand"/>
      <w:suff w:val="nothing"/>
      <w:lvlText w:val="（%1）"/>
      <w:lvlJc w:val="left"/>
      <w:rPr>
        <w:rFonts w:ascii="MS Gothic" w:eastAsia="MS Gothic" w:hAnsi="MS Gothic" w:cs="MS Gothic" w:hint="default"/>
        <w:spacing w:val="0"/>
        <w:w w:val="100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8">
    <w:nsid w:val="0248C179"/>
    <w:multiLevelType w:val="multilevel"/>
    <w:tmpl w:val="0248C179"/>
    <w:lvl w:ilvl="0">
      <w:start w:val="1"/>
      <w:numFmt w:val="decimal"/>
      <w:suff w:val="nothing"/>
      <w:lvlText w:val="%1."/>
      <w:lvlJc w:val="left"/>
      <w:rPr>
        <w:rFonts w:ascii="Times New Roman" w:eastAsia="Times New Roman" w:hAnsi="Times New Roman" w:cs="Times New Roman" w:hint="default"/>
        <w:spacing w:val="0"/>
        <w:w w:val="100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9">
    <w:nsid w:val="03D62ECE"/>
    <w:multiLevelType w:val="multilevel"/>
    <w:tmpl w:val="03D62ECE"/>
    <w:lvl w:ilvl="0">
      <w:start w:val="1"/>
      <w:numFmt w:val="chineseCountingThousand"/>
      <w:suff w:val="nothing"/>
      <w:lvlText w:val="（%1）"/>
      <w:lvlJc w:val="left"/>
      <w:rPr>
        <w:rFonts w:ascii="仿宋" w:eastAsia="仿宋" w:hAnsi="仿宋" w:cs="仿宋" w:hint="eastAsia"/>
        <w:spacing w:val="0"/>
        <w:w w:val="100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0">
    <w:nsid w:val="1984A8CF"/>
    <w:multiLevelType w:val="singleLevel"/>
    <w:tmpl w:val="1984A8C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1">
    <w:nsid w:val="25B654F3"/>
    <w:multiLevelType w:val="multilevel"/>
    <w:tmpl w:val="25B654F3"/>
    <w:lvl w:ilvl="0">
      <w:start w:val="5"/>
      <w:numFmt w:val="chineseCountingThousand"/>
      <w:suff w:val="nothing"/>
      <w:lvlText w:val="（%1）"/>
      <w:lvlJc w:val="left"/>
      <w:rPr>
        <w:rFonts w:ascii="MS Gothic" w:eastAsia="MS Gothic" w:hAnsi="MS Gothic" w:cs="MS Gothic" w:hint="default"/>
        <w:spacing w:val="0"/>
        <w:w w:val="100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2">
    <w:nsid w:val="2A8F537B"/>
    <w:multiLevelType w:val="multilevel"/>
    <w:tmpl w:val="2A8F537B"/>
    <w:lvl w:ilvl="0">
      <w:start w:val="1"/>
      <w:numFmt w:val="chineseCountingThousand"/>
      <w:suff w:val="nothing"/>
      <w:lvlText w:val="（%1）"/>
      <w:lvlJc w:val="left"/>
      <w:rPr>
        <w:rFonts w:ascii="仿宋" w:eastAsia="仿宋" w:hAnsi="仿宋" w:cs="仿宋" w:hint="eastAsia"/>
        <w:spacing w:val="-9"/>
        <w:w w:val="104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3">
    <w:nsid w:val="4D4DC07F"/>
    <w:multiLevelType w:val="multilevel"/>
    <w:tmpl w:val="4D4DC07F"/>
    <w:lvl w:ilvl="0">
      <w:start w:val="1"/>
      <w:numFmt w:val="chineseCountingThousand"/>
      <w:suff w:val="nothing"/>
      <w:lvlText w:val="（%1）"/>
      <w:lvlJc w:val="left"/>
      <w:rPr>
        <w:rFonts w:ascii="MS Gothic" w:eastAsia="MS Gothic" w:hAnsi="MS Gothic" w:cs="MS Gothic" w:hint="default"/>
        <w:spacing w:val="0"/>
        <w:w w:val="100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4">
    <w:nsid w:val="59ADCABA"/>
    <w:multiLevelType w:val="multilevel"/>
    <w:tmpl w:val="59ADCABA"/>
    <w:lvl w:ilvl="0">
      <w:start w:val="1"/>
      <w:numFmt w:val="chineseCountingThousand"/>
      <w:suff w:val="nothing"/>
      <w:lvlText w:val="（%1）"/>
      <w:lvlJc w:val="left"/>
      <w:rPr>
        <w:rFonts w:ascii="仿宋" w:eastAsia="仿宋" w:hAnsi="仿宋" w:cs="仿宋" w:hint="eastAsia"/>
        <w:spacing w:val="3"/>
        <w:w w:val="92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5">
    <w:nsid w:val="5A241D34"/>
    <w:multiLevelType w:val="multilevel"/>
    <w:tmpl w:val="5A241D34"/>
    <w:lvl w:ilvl="0">
      <w:start w:val="4"/>
      <w:numFmt w:val="chineseCountingThousand"/>
      <w:suff w:val="nothing"/>
      <w:lvlText w:val="（%1）"/>
      <w:lvlJc w:val="left"/>
      <w:rPr>
        <w:rFonts w:ascii="仿宋" w:eastAsia="仿宋" w:hAnsi="仿宋" w:cs="仿宋" w:hint="eastAsia"/>
        <w:spacing w:val="-9"/>
        <w:w w:val="104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6">
    <w:nsid w:val="72183CF9"/>
    <w:multiLevelType w:val="multilevel"/>
    <w:tmpl w:val="72183CF9"/>
    <w:lvl w:ilvl="0">
      <w:start w:val="7"/>
      <w:numFmt w:val="japaneseLegal"/>
      <w:suff w:val="nothing"/>
      <w:lvlText w:val="（%1）"/>
      <w:lvlJc w:val="left"/>
      <w:rPr>
        <w:rFonts w:ascii="MS Gothic" w:eastAsia="MS Gothic" w:hAnsi="MS Gothic" w:cs="MS Gothic" w:hint="default"/>
        <w:spacing w:val="11"/>
        <w:w w:val="93"/>
        <w:sz w:val="32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7">
    <w:nsid w:val="76E9380B"/>
    <w:multiLevelType w:val="singleLevel"/>
    <w:tmpl w:val="76E9380B"/>
    <w:lvl w:ilvl="0">
      <w:start w:val="1"/>
      <w:numFmt w:val="decimal"/>
      <w:lvlText w:val="%1."/>
      <w:lvlJc w:val="left"/>
      <w:pPr>
        <w:ind w:left="845" w:hanging="425"/>
      </w:pPr>
      <w:rPr>
        <w:rFonts w:hint="default"/>
        <w:color w:val="auto"/>
        <w:sz w:val="20"/>
        <w:szCs w:val="20"/>
      </w:rPr>
    </w:lvl>
  </w:abstractNum>
  <w:num w:numId="1">
    <w:abstractNumId w:val="7"/>
  </w:num>
  <w:num w:numId="2">
    <w:abstractNumId w:val="4"/>
  </w:num>
  <w:num w:numId="3">
    <w:abstractNumId w:val="14"/>
  </w:num>
  <w:num w:numId="4">
    <w:abstractNumId w:val="2"/>
  </w:num>
  <w:num w:numId="5">
    <w:abstractNumId w:val="1"/>
  </w:num>
  <w:num w:numId="6">
    <w:abstractNumId w:val="9"/>
  </w:num>
  <w:num w:numId="7">
    <w:abstractNumId w:val="11"/>
  </w:num>
  <w:num w:numId="8">
    <w:abstractNumId w:val="16"/>
  </w:num>
  <w:num w:numId="9">
    <w:abstractNumId w:val="8"/>
  </w:num>
  <w:num w:numId="10">
    <w:abstractNumId w:val="0"/>
  </w:num>
  <w:num w:numId="11">
    <w:abstractNumId w:val="12"/>
  </w:num>
  <w:num w:numId="12">
    <w:abstractNumId w:val="15"/>
  </w:num>
  <w:num w:numId="13">
    <w:abstractNumId w:val="3"/>
  </w:num>
  <w:num w:numId="14">
    <w:abstractNumId w:val="13"/>
  </w:num>
  <w:num w:numId="15">
    <w:abstractNumId w:val="17"/>
  </w:num>
  <w:num w:numId="16">
    <w:abstractNumId w:val="10"/>
  </w:num>
  <w:num w:numId="17">
    <w:abstractNumId w:val="5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7378"/>
    <w:rsid w:val="00033645"/>
    <w:rsid w:val="00061C8C"/>
    <w:rsid w:val="00063D64"/>
    <w:rsid w:val="000A31F6"/>
    <w:rsid w:val="000A787C"/>
    <w:rsid w:val="000B3123"/>
    <w:rsid w:val="000D382A"/>
    <w:rsid w:val="000E737A"/>
    <w:rsid w:val="0012517F"/>
    <w:rsid w:val="002025C3"/>
    <w:rsid w:val="00204D7F"/>
    <w:rsid w:val="00240FAE"/>
    <w:rsid w:val="00256616"/>
    <w:rsid w:val="002A23B1"/>
    <w:rsid w:val="002D42B6"/>
    <w:rsid w:val="002D5C17"/>
    <w:rsid w:val="002D6A8F"/>
    <w:rsid w:val="00323878"/>
    <w:rsid w:val="00352002"/>
    <w:rsid w:val="003558BC"/>
    <w:rsid w:val="00375532"/>
    <w:rsid w:val="003F0E1B"/>
    <w:rsid w:val="00404920"/>
    <w:rsid w:val="00431C0A"/>
    <w:rsid w:val="00455D9B"/>
    <w:rsid w:val="005027DE"/>
    <w:rsid w:val="00520DE4"/>
    <w:rsid w:val="005342B6"/>
    <w:rsid w:val="00550496"/>
    <w:rsid w:val="005A07B3"/>
    <w:rsid w:val="005A2F24"/>
    <w:rsid w:val="005D35FD"/>
    <w:rsid w:val="005F5B42"/>
    <w:rsid w:val="006452AF"/>
    <w:rsid w:val="006515F8"/>
    <w:rsid w:val="006551F4"/>
    <w:rsid w:val="00667DF7"/>
    <w:rsid w:val="00674CA1"/>
    <w:rsid w:val="006C70D2"/>
    <w:rsid w:val="006E776D"/>
    <w:rsid w:val="007135D3"/>
    <w:rsid w:val="00774485"/>
    <w:rsid w:val="007B7447"/>
    <w:rsid w:val="007D1C13"/>
    <w:rsid w:val="007F20AB"/>
    <w:rsid w:val="00807401"/>
    <w:rsid w:val="00856468"/>
    <w:rsid w:val="008C1B06"/>
    <w:rsid w:val="008E0D0B"/>
    <w:rsid w:val="00953CC4"/>
    <w:rsid w:val="009D2377"/>
    <w:rsid w:val="00A07BE7"/>
    <w:rsid w:val="00A21237"/>
    <w:rsid w:val="00A507F2"/>
    <w:rsid w:val="00A638E0"/>
    <w:rsid w:val="00A71470"/>
    <w:rsid w:val="00AB11C2"/>
    <w:rsid w:val="00AE25A8"/>
    <w:rsid w:val="00B654E9"/>
    <w:rsid w:val="00B75425"/>
    <w:rsid w:val="00B84D91"/>
    <w:rsid w:val="00B901A1"/>
    <w:rsid w:val="00BB1FB4"/>
    <w:rsid w:val="00C05D5F"/>
    <w:rsid w:val="00C4501B"/>
    <w:rsid w:val="00C551C1"/>
    <w:rsid w:val="00C61C9B"/>
    <w:rsid w:val="00C66EF9"/>
    <w:rsid w:val="00C67378"/>
    <w:rsid w:val="00C959D9"/>
    <w:rsid w:val="00CD1C29"/>
    <w:rsid w:val="00CE2ECE"/>
    <w:rsid w:val="00D768E6"/>
    <w:rsid w:val="00DB194F"/>
    <w:rsid w:val="00DB3207"/>
    <w:rsid w:val="00DC497D"/>
    <w:rsid w:val="00DD36AA"/>
    <w:rsid w:val="00DF3419"/>
    <w:rsid w:val="00E017B6"/>
    <w:rsid w:val="00E16930"/>
    <w:rsid w:val="00E251B4"/>
    <w:rsid w:val="00E814F9"/>
    <w:rsid w:val="00E96C9B"/>
    <w:rsid w:val="00EA0CF7"/>
    <w:rsid w:val="00F21D78"/>
    <w:rsid w:val="00F242C4"/>
    <w:rsid w:val="00F31AD2"/>
    <w:rsid w:val="00F541A8"/>
    <w:rsid w:val="00F70556"/>
    <w:rsid w:val="00F82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378"/>
    <w:pPr>
      <w:widowControl w:val="0"/>
      <w:jc w:val="both"/>
    </w:pPr>
    <w:rPr>
      <w:rFonts w:ascii="Times New Roman" w:eastAsia="宋体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C67378"/>
    <w:rPr>
      <w:rFonts w:ascii="仿宋" w:eastAsia="仿宋" w:hAnsi="仿宋" w:cs="仿宋"/>
      <w:sz w:val="24"/>
      <w:szCs w:val="24"/>
      <w:lang w:val="zh-CN" w:bidi="zh-CN"/>
    </w:rPr>
  </w:style>
  <w:style w:type="character" w:customStyle="1" w:styleId="Char">
    <w:name w:val="正文文本 Char"/>
    <w:basedOn w:val="a0"/>
    <w:link w:val="a3"/>
    <w:uiPriority w:val="1"/>
    <w:rsid w:val="00C67378"/>
    <w:rPr>
      <w:rFonts w:ascii="仿宋" w:eastAsia="仿宋" w:hAnsi="仿宋" w:cs="仿宋"/>
      <w:kern w:val="0"/>
      <w:sz w:val="24"/>
      <w:szCs w:val="24"/>
      <w:lang w:val="zh-CN" w:bidi="zh-CN"/>
    </w:rPr>
  </w:style>
  <w:style w:type="paragraph" w:styleId="a4">
    <w:name w:val="footer"/>
    <w:basedOn w:val="a"/>
    <w:link w:val="Char0"/>
    <w:qFormat/>
    <w:rsid w:val="00C673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qFormat/>
    <w:rsid w:val="00C67378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header"/>
    <w:basedOn w:val="a"/>
    <w:link w:val="Char1"/>
    <w:qFormat/>
    <w:rsid w:val="00C673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sid w:val="00C67378"/>
    <w:rPr>
      <w:rFonts w:ascii="Times New Roman" w:eastAsia="宋体" w:hAnsi="Times New Roman" w:cs="Times New Roman"/>
      <w:kern w:val="0"/>
      <w:sz w:val="18"/>
      <w:szCs w:val="18"/>
    </w:rPr>
  </w:style>
  <w:style w:type="table" w:styleId="a6">
    <w:name w:val="Table Grid"/>
    <w:basedOn w:val="a1"/>
    <w:uiPriority w:val="39"/>
    <w:qFormat/>
    <w:rsid w:val="00C67378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rsid w:val="00C67378"/>
    <w:rPr>
      <w:sz w:val="18"/>
      <w:szCs w:val="18"/>
    </w:rPr>
  </w:style>
  <w:style w:type="character" w:customStyle="1" w:styleId="Char2">
    <w:name w:val="批注框文本 Char"/>
    <w:basedOn w:val="a0"/>
    <w:link w:val="a7"/>
    <w:rsid w:val="00C67378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NormalCharacter">
    <w:name w:val="NormalCharacter"/>
    <w:qFormat/>
    <w:rsid w:val="00C673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864</Words>
  <Characters>4930</Characters>
  <Application>Microsoft Office Word</Application>
  <DocSecurity>0</DocSecurity>
  <Lines>41</Lines>
  <Paragraphs>11</Paragraphs>
  <ScaleCrop>false</ScaleCrop>
  <Company>微软中国</Company>
  <LinksUpToDate>false</LinksUpToDate>
  <CharactersWithSpaces>5783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李华斌</dc:creator>
  <cp:lastModifiedBy>李华斌</cp:lastModifiedBy>
  <cp:revision>3</cp:revision>
  <dcterms:created xsi:type="dcterms:W3CDTF">2023-04-18T01:00:00Z</dcterms:created>
  <dcterms:modified xsi:type="dcterms:W3CDTF">2023-04-18T03:53:00Z</dcterms:modified>
</cp:coreProperties>
</file>